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327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公共外语教学部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廖月胜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32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大学英语基础课程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(079022—020)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1-B2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大学英语基础课程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(079022—005)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3-B2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大学英语基础课程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(079022—005)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3-B2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大学英语基础课程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(079022—034)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2-B2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大学英语基础课程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(079022—034)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2-B2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大学英语基础课程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(079022—020)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1-B2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大学英语（六级培优）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(r079020—003)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